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267106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"СОШ № 33 " НМР РТ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4301494)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left"/>
      </w:pPr>
    </w:p>
    <w:bookmarkStart w:name="block-32671068" w:id="1"/>
    <w:p>
      <w:pPr>
        <w:sectPr>
          <w:pgSz w:w="11906" w:h="16383" w:orient="portrait"/>
        </w:sectPr>
      </w:pPr>
    </w:p>
    <w:bookmarkEnd w:id="1"/>
    <w:bookmarkEnd w:id="0"/>
    <w:bookmarkStart w:name="block-32671073" w:id="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32671073" w:id="3"/>
    <w:p>
      <w:pPr>
        <w:sectPr>
          <w:pgSz w:w="11906" w:h="16383" w:orient="portrait"/>
        </w:sectPr>
      </w:pPr>
    </w:p>
    <w:bookmarkEnd w:id="3"/>
    <w:bookmarkEnd w:id="2"/>
    <w:bookmarkStart w:name="block-32671074" w:id="4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bookmarkStart w:name="block-32671074" w:id="5"/>
    <w:p>
      <w:pPr>
        <w:sectPr>
          <w:pgSz w:w="11906" w:h="16383" w:orient="portrait"/>
        </w:sectPr>
      </w:pPr>
    </w:p>
    <w:bookmarkEnd w:id="5"/>
    <w:bookmarkEnd w:id="4"/>
    <w:bookmarkStart w:name="block-32671069" w:id="6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</w:p>
    <w:bookmarkStart w:name="block-32671069" w:id="7"/>
    <w:p>
      <w:pPr>
        <w:sectPr>
          <w:pgSz w:w="11906" w:h="16383" w:orient="portrait"/>
        </w:sectPr>
      </w:pPr>
    </w:p>
    <w:bookmarkEnd w:id="7"/>
    <w:bookmarkEnd w:id="6"/>
    <w:bookmarkStart w:name="block-32671070" w:id="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61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32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3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1070" w:id="9"/>
    <w:p>
      <w:pPr>
        <w:sectPr>
          <w:pgSz w:w="16383" w:h="11906" w:orient="landscape"/>
        </w:sectPr>
      </w:pPr>
    </w:p>
    <w:bookmarkEnd w:id="9"/>
    <w:bookmarkEnd w:id="8"/>
    <w:bookmarkStart w:name="block-32671072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11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5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234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243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300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68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11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9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2671072" w:id="11"/>
    <w:p>
      <w:pPr>
        <w:sectPr>
          <w:pgSz w:w="16383" w:h="11906" w:orient="landscape"/>
        </w:sectPr>
      </w:pPr>
    </w:p>
    <w:bookmarkEnd w:id="11"/>
    <w:bookmarkEnd w:id="10"/>
    <w:bookmarkStart w:name="block-32671071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32671071" w:id="13"/>
    <w:p>
      <w:pPr>
        <w:sectPr>
          <w:pgSz w:w="11906" w:h="16383" w:orient="portrait"/>
        </w:sectPr>
      </w:pPr>
    </w:p>
    <w:bookmarkEnd w:id="13"/>
    <w:bookmarkEnd w:id="12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